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200"/>
        <w:gridCol w:w="1400"/>
        <w:gridCol w:w="1400"/>
        <w:gridCol w:w="1600"/>
        <w:gridCol w:w="1900"/>
        <w:gridCol w:w="800"/>
        <w:gridCol w:w="1300"/>
        <w:gridCol w:w="1200"/>
        <w:gridCol w:w="1500"/>
        <w:gridCol w:w="17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Verdacht-Bauteil Nr.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Gebäude/ Ebene/Raum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Einbauort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Material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Bild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Farbe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Schadstoff-verdacht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Proben-bezeichnung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Ergebnis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Bad </w:t>
            </w:r>
          </w:p>
          <w:p>
            <w:pPr>
              <w:spacing w:before="0" w:after="0" w:line="240" w:lineRule="auto"/>
            </w:pPr>
            <w:r>
              <w:t>DG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27475156" name="35522b50-aa92-11f0-8dec-59d90dbd9d2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76291317" name="35522b50-aa92-11f0-8dec-59d90dbd9d23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Bad </w:t>
            </w:r>
          </w:p>
          <w:p>
            <w:pPr>
              <w:spacing w:before="0" w:after="0" w:line="240" w:lineRule="auto"/>
            </w:pPr>
            <w:r>
              <w:t>DG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545650978" name="512a9e20-aa92-11f0-8dec-59d90dbd9d2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7444279" name="512a9e20-aa92-11f0-8dec-59d90dbd9d23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Bad </w:t>
            </w:r>
          </w:p>
          <w:p>
            <w:pPr>
              <w:spacing w:before="0" w:after="0" w:line="240" w:lineRule="auto"/>
            </w:pPr>
            <w:r>
              <w:t>DG </w:t>
            </w:r>
          </w:p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14396817" name="5ff6c3c0-aa92-11f0-8dec-59d90dbd9d2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5109374" name="5ff6c3c0-aa92-11f0-8dec-59d90dbd9d23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Küche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784189615" name="9b45f3e0-aa94-11f0-8dec-59d90dbd9d2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86923681" name="9b45f3e0-aa94-11f0-8dec-59d90dbd9d23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Küche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223753480" name="617c9910-aa95-11f0-8dec-59d90dbd9d2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7410596" name="617c9910-aa95-11f0-8dec-59d90dbd9d23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Wohnzimmer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316104304" name="8759be60-aa95-11f0-8dec-59d90dbd9d2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99969283" name="8759be60-aa95-11f0-8dec-59d90dbd9d23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Wohnzimmer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380945114" name="97492e50-aa95-11f0-8dec-59d90dbd9d2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107233183" name="97492e50-aa95-11f0-8dec-59d90dbd9d23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Gang / Treppenhaus </w:t>
            </w:r>
          </w:p>
          <w:p>
            <w:pPr>
              <w:spacing w:before="0" w:after="0" w:line="240" w:lineRule="auto"/>
            </w:pPr>
            <w:r>
              <w:t>UG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917198887" name="32ad9b60-aa96-11f0-8dec-59d90dbd9d2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08244773" name="32ad9b60-aa96-11f0-8dec-59d90dbd9d23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Gang / Treppenhaus </w:t>
            </w:r>
          </w:p>
          <w:p>
            <w:pPr>
              <w:spacing w:before="0" w:after="0" w:line="240" w:lineRule="auto"/>
            </w:pPr>
            <w:r>
              <w:t>UG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624370576" name="466f21f0-aa96-11f0-8dec-59d90dbd9d2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43718020" name="466f21f0-aa96-11f0-8dec-59d90dbd9d23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</w:tbl>
    <w:sectPr>
      <w:headerReference w:type="default" r:id="rId3"/>
      <w:footerReference w:type="default" r:id="rId13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Kehlhofstrasse 5, 8266 Steckborn</w:t>
          </w:r>
        </w:p>
        <w:p>
          <w:pPr>
            <w:spacing w:before="0" w:after="0"/>
          </w:pPr>
          <w:r>
            <w:t>537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Schadstoffkataster nach VDI 6202 Bl.1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media/document_image_rId12.jpeg" Type="http://schemas.openxmlformats.org/officeDocument/2006/relationships/image" Id="rId12"/>
    <Relationship Target="footer.xml" Type="http://schemas.openxmlformats.org/officeDocument/2006/relationships/footer" Id="rId1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